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7221114" name="fcea7ca0-b404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4147531" name="fcea7ca0-b404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6760189" name="03155050-b405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1541567" name="03155050-b405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9263047" name="5a326bf0-b40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5831561" name="5a326bf0-b407-11f0-8b2c-693c6cb3a91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4082307" name="5e04f7c0-b40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353346" name="5e04f7c0-b407-11f0-8b2c-693c6cb3a91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1109458" name="29081920-b40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217014" name="29081920-b408-11f0-8b2c-693c6cb3a91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3852350" name="2e52ed10-b40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844727" name="2e52ed10-b408-11f0-8b2c-693c6cb3a9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3005046" name="2d2d8a70-b40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9820622" name="2d2d8a70-b409-11f0-8b2c-693c6cb3a91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225358" name="3147f4b0-b40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8452337" name="3147f4b0-b409-11f0-8b2c-693c6cb3a91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Zelglistrasse 28, 15705 Hallwil</w:t>
          </w:r>
        </w:p>
        <w:p>
          <w:pPr>
            <w:spacing w:before="0" w:after="0"/>
          </w:pPr>
          <w:r>
            <w:t>551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